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25386" w:rsidRPr="00673282" w:rsidRDefault="00657A47" w:rsidP="00EC10EE">
      <w:pPr>
        <w:pStyle w:val="Nagwek4"/>
        <w:spacing w:after="480" w:line="276" w:lineRule="auto"/>
        <w:rPr>
          <w:bCs/>
          <w:i w:val="0"/>
          <w:szCs w:val="24"/>
        </w:rPr>
      </w:pPr>
      <w:bookmarkStart w:id="0" w:name="_Hlk60301409"/>
      <w:r w:rsidRPr="00673282">
        <w:rPr>
          <w:bCs/>
          <w:i w:val="0"/>
          <w:szCs w:val="24"/>
        </w:rPr>
        <w:t xml:space="preserve">Załącznik nr </w:t>
      </w:r>
      <w:r w:rsidR="00810299">
        <w:rPr>
          <w:bCs/>
          <w:i w:val="0"/>
          <w:szCs w:val="24"/>
        </w:rPr>
        <w:t>3</w:t>
      </w:r>
      <w:bookmarkStart w:id="1" w:name="_GoBack"/>
      <w:bookmarkEnd w:id="1"/>
      <w:r w:rsidR="004C7D26">
        <w:rPr>
          <w:bCs/>
          <w:i w:val="0"/>
          <w:szCs w:val="24"/>
        </w:rPr>
        <w:t xml:space="preserve"> </w:t>
      </w:r>
      <w:r w:rsidR="007666D6" w:rsidRPr="00673282">
        <w:rPr>
          <w:bCs/>
          <w:i w:val="0"/>
          <w:szCs w:val="24"/>
        </w:rPr>
        <w:t>do SWZ</w:t>
      </w:r>
    </w:p>
    <w:p w:rsidR="00B62AD0" w:rsidRPr="00673282" w:rsidRDefault="00B62AD0" w:rsidP="00B62AD0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  <w:r w:rsidRPr="00673282">
        <w:rPr>
          <w:rFonts w:ascii="Times New Roman" w:hAnsi="Times New Roman"/>
          <w:b/>
          <w:sz w:val="24"/>
          <w:szCs w:val="24"/>
        </w:rPr>
        <w:t>Podmiot udostępniający zasoby:</w:t>
      </w:r>
    </w:p>
    <w:p w:rsidR="00B62AD0" w:rsidRPr="00673282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</w:rPr>
      </w:pPr>
      <w:r w:rsidRPr="00673282">
        <w:rPr>
          <w:rFonts w:ascii="Times New Roman" w:hAnsi="Times New Roman"/>
        </w:rPr>
        <w:t>………………………………………………………………</w:t>
      </w:r>
    </w:p>
    <w:p w:rsidR="00B62AD0" w:rsidRPr="00673282" w:rsidRDefault="00B62AD0" w:rsidP="00B62AD0">
      <w:pPr>
        <w:tabs>
          <w:tab w:val="left" w:pos="5103"/>
        </w:tabs>
        <w:spacing w:after="0" w:line="360" w:lineRule="auto"/>
        <w:rPr>
          <w:rFonts w:ascii="Times New Roman" w:hAnsi="Times New Roman"/>
        </w:rPr>
      </w:pPr>
      <w:r w:rsidRPr="00673282">
        <w:rPr>
          <w:rFonts w:ascii="Times New Roman" w:hAnsi="Times New Roman"/>
        </w:rPr>
        <w:t>………………………………………………………………</w:t>
      </w:r>
    </w:p>
    <w:p w:rsidR="00B62AD0" w:rsidRPr="00673282" w:rsidRDefault="00B62AD0" w:rsidP="00B62AD0">
      <w:pPr>
        <w:tabs>
          <w:tab w:val="left" w:pos="5103"/>
        </w:tabs>
        <w:spacing w:after="0" w:line="240" w:lineRule="auto"/>
        <w:rPr>
          <w:rFonts w:ascii="Times New Roman" w:hAnsi="Times New Roman"/>
          <w:sz w:val="21"/>
          <w:szCs w:val="21"/>
        </w:rPr>
      </w:pPr>
      <w:r w:rsidRPr="00673282">
        <w:rPr>
          <w:rFonts w:ascii="Times New Roman" w:hAnsi="Times New Roman"/>
        </w:rPr>
        <w:t>………………………………………………………………</w:t>
      </w:r>
    </w:p>
    <w:p w:rsidR="00B62AD0" w:rsidRPr="00673282" w:rsidRDefault="00B62AD0" w:rsidP="00B62AD0">
      <w:pPr>
        <w:tabs>
          <w:tab w:val="left" w:pos="5529"/>
        </w:tabs>
        <w:ind w:right="1701"/>
        <w:rPr>
          <w:rFonts w:ascii="Times New Roman" w:hAnsi="Times New Roman"/>
          <w:i/>
          <w:sz w:val="16"/>
          <w:szCs w:val="16"/>
        </w:rPr>
      </w:pPr>
      <w:r w:rsidRPr="00673282">
        <w:rPr>
          <w:rFonts w:ascii="Times New Roman" w:hAnsi="Times New Roman"/>
          <w:i/>
          <w:sz w:val="16"/>
          <w:szCs w:val="16"/>
        </w:rPr>
        <w:t>(nazwa/firma, albo imię i nazwisko, adres, w zależności od podmiotu: NIP/PESEL, KRS/</w:t>
      </w:r>
      <w:proofErr w:type="spellStart"/>
      <w:r w:rsidRPr="00673282">
        <w:rPr>
          <w:rFonts w:ascii="Times New Roman" w:hAnsi="Times New Roman"/>
          <w:i/>
          <w:sz w:val="16"/>
          <w:szCs w:val="16"/>
        </w:rPr>
        <w:t>CEiDG</w:t>
      </w:r>
      <w:proofErr w:type="spellEnd"/>
      <w:r w:rsidRPr="00673282">
        <w:rPr>
          <w:rFonts w:ascii="Times New Roman" w:hAnsi="Times New Roman"/>
          <w:i/>
          <w:sz w:val="16"/>
          <w:szCs w:val="16"/>
        </w:rPr>
        <w:t>)</w:t>
      </w:r>
    </w:p>
    <w:p w:rsidR="00B62AD0" w:rsidRPr="00673282" w:rsidRDefault="00B62AD0" w:rsidP="00B62AD0">
      <w:pPr>
        <w:spacing w:after="0" w:line="480" w:lineRule="auto"/>
        <w:rPr>
          <w:rFonts w:ascii="Times New Roman" w:hAnsi="Times New Roman"/>
          <w:sz w:val="24"/>
          <w:szCs w:val="24"/>
          <w:u w:val="single"/>
        </w:rPr>
      </w:pPr>
      <w:r w:rsidRPr="00673282">
        <w:rPr>
          <w:rFonts w:ascii="Times New Roman" w:hAnsi="Times New Roman"/>
          <w:sz w:val="24"/>
          <w:szCs w:val="24"/>
          <w:u w:val="single"/>
        </w:rPr>
        <w:t>reprezentowany przez:</w:t>
      </w:r>
    </w:p>
    <w:p w:rsidR="00B62AD0" w:rsidRPr="00673282" w:rsidRDefault="00B62AD0" w:rsidP="00071D4C">
      <w:pPr>
        <w:spacing w:after="40" w:line="240" w:lineRule="auto"/>
        <w:rPr>
          <w:rFonts w:ascii="Times New Roman" w:hAnsi="Times New Roman"/>
        </w:rPr>
      </w:pPr>
      <w:r w:rsidRPr="00673282">
        <w:rPr>
          <w:rFonts w:ascii="Times New Roman" w:hAnsi="Times New Roman"/>
        </w:rPr>
        <w:t>……………………………………………</w:t>
      </w:r>
      <w:r w:rsidR="00071D4C" w:rsidRPr="00673282">
        <w:rPr>
          <w:rFonts w:ascii="Times New Roman" w:hAnsi="Times New Roman"/>
        </w:rPr>
        <w:t>…………………………………………………………....</w:t>
      </w:r>
      <w:r w:rsidRPr="00673282">
        <w:rPr>
          <w:rFonts w:ascii="Times New Roman" w:hAnsi="Times New Roman"/>
        </w:rPr>
        <w:t>…</w:t>
      </w:r>
    </w:p>
    <w:p w:rsidR="00B62AD0" w:rsidRDefault="00B62AD0" w:rsidP="00071D4C">
      <w:pPr>
        <w:spacing w:after="600"/>
        <w:jc w:val="both"/>
        <w:rPr>
          <w:rFonts w:ascii="Times New Roman" w:hAnsi="Times New Roman"/>
          <w:i/>
          <w:sz w:val="16"/>
          <w:szCs w:val="16"/>
        </w:rPr>
      </w:pPr>
      <w:r w:rsidRPr="00673282">
        <w:rPr>
          <w:rFonts w:ascii="Times New Roman" w:hAnsi="Times New Roman"/>
          <w:i/>
          <w:sz w:val="16"/>
          <w:szCs w:val="16"/>
        </w:rPr>
        <w:t xml:space="preserve">(imię, nazwisko </w:t>
      </w:r>
      <w:r w:rsidRPr="00673282">
        <w:rPr>
          <w:rFonts w:ascii="Times New Roman" w:eastAsia="Times New Roman" w:hAnsi="Times New Roman"/>
          <w:i/>
          <w:sz w:val="16"/>
          <w:szCs w:val="16"/>
          <w:lang w:eastAsia="pl-PL"/>
        </w:rPr>
        <w:t>osoby upoważnionej do reprezentowania podmiotu udostępniającego zasoby</w:t>
      </w:r>
      <w:r w:rsidRPr="00673282">
        <w:rPr>
          <w:rFonts w:ascii="Times New Roman" w:hAnsi="Times New Roman"/>
          <w:i/>
          <w:sz w:val="16"/>
          <w:szCs w:val="16"/>
        </w:rPr>
        <w:t>, stanowisko/podstawa do reprezentacji)</w:t>
      </w:r>
    </w:p>
    <w:p w:rsidR="00BA153A" w:rsidRDefault="00BA153A" w:rsidP="00BA153A">
      <w:pPr>
        <w:pBdr>
          <w:bottom w:val="single" w:sz="6" w:space="1" w:color="auto"/>
        </w:pBdr>
        <w:spacing w:before="240" w:after="120" w:line="276" w:lineRule="auto"/>
        <w:jc w:val="center"/>
        <w:rPr>
          <w:rFonts w:ascii="Times New Roman" w:hAnsi="Times New Roman"/>
          <w:b/>
          <w:sz w:val="28"/>
          <w:szCs w:val="28"/>
        </w:rPr>
      </w:pPr>
      <w:r w:rsidRPr="00673282">
        <w:rPr>
          <w:rFonts w:ascii="Times New Roman" w:hAnsi="Times New Roman"/>
          <w:b/>
          <w:sz w:val="28"/>
          <w:szCs w:val="28"/>
        </w:rPr>
        <w:t>ZOBOWIĄZANIE PODMIOTU UDOSTĘPNIAJĄCEGO ZASOBY</w:t>
      </w:r>
    </w:p>
    <w:p w:rsidR="00BA153A" w:rsidRDefault="00BA153A" w:rsidP="00BA153A">
      <w:pPr>
        <w:spacing w:before="240" w:after="120" w:line="276" w:lineRule="auto"/>
        <w:rPr>
          <w:rFonts w:ascii="Times New Roman" w:hAnsi="Times New Roman"/>
          <w:b/>
          <w:sz w:val="28"/>
          <w:szCs w:val="28"/>
        </w:rPr>
      </w:pPr>
      <w:r w:rsidRPr="00673282">
        <w:rPr>
          <w:rFonts w:ascii="Times New Roman" w:hAnsi="Times New Roman"/>
          <w:b/>
          <w:sz w:val="28"/>
          <w:szCs w:val="28"/>
        </w:rPr>
        <w:t xml:space="preserve"> </w:t>
      </w:r>
      <w:r w:rsidRPr="00673282">
        <w:rPr>
          <w:rFonts w:ascii="Times New Roman" w:hAnsi="Times New Roman"/>
          <w:sz w:val="20"/>
          <w:szCs w:val="20"/>
          <w:u w:val="single"/>
        </w:rPr>
        <w:t>Uwaga</w:t>
      </w:r>
      <w:r w:rsidRPr="00673282">
        <w:rPr>
          <w:rFonts w:ascii="Times New Roman" w:hAnsi="Times New Roman"/>
          <w:sz w:val="20"/>
          <w:szCs w:val="20"/>
        </w:rPr>
        <w:t xml:space="preserve">: </w:t>
      </w:r>
      <w:r w:rsidRPr="00673282">
        <w:rPr>
          <w:rFonts w:ascii="Times New Roman" w:hAnsi="Times New Roman"/>
          <w:i/>
          <w:color w:val="000000"/>
          <w:sz w:val="20"/>
          <w:szCs w:val="20"/>
        </w:rPr>
        <w:t xml:space="preserve">Niniejsze zobowiązanie wypełnia podmiot trzeci w przypadku, gdy wykonawca polega na zdolnościach technicznych lub zawodowych lub sytuacji finansowej lub ekonomicznej podmiotów udostępniających zasoby </w:t>
      </w:r>
      <w:r>
        <w:rPr>
          <w:rFonts w:ascii="Times New Roman" w:hAnsi="Times New Roman"/>
          <w:i/>
          <w:color w:val="000000"/>
          <w:sz w:val="20"/>
          <w:szCs w:val="20"/>
        </w:rPr>
        <w:br/>
      </w:r>
      <w:r w:rsidRPr="00673282">
        <w:rPr>
          <w:rFonts w:ascii="Times New Roman" w:hAnsi="Times New Roman"/>
          <w:i/>
          <w:color w:val="000000"/>
          <w:sz w:val="20"/>
          <w:szCs w:val="20"/>
        </w:rPr>
        <w:t>w celu potwierdzenia spełniania warunków udziału w postępowaniu.</w:t>
      </w:r>
    </w:p>
    <w:p w:rsidR="0071340C" w:rsidRPr="00BA153A" w:rsidRDefault="0071340C" w:rsidP="006F3993">
      <w:pPr>
        <w:spacing w:before="240" w:after="120" w:line="276" w:lineRule="auto"/>
        <w:jc w:val="both"/>
        <w:rPr>
          <w:rFonts w:ascii="Times New Roman" w:hAnsi="Times New Roman"/>
          <w:b/>
          <w:sz w:val="28"/>
          <w:szCs w:val="28"/>
        </w:rPr>
      </w:pPr>
      <w:r w:rsidRPr="006732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Oświadczam</w:t>
      </w:r>
      <w:r w:rsidR="00EF3368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w oparciu o</w:t>
      </w:r>
      <w:r w:rsidR="00EF3368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 postanowienia art. 118</w:t>
      </w:r>
      <w:r w:rsidR="00BE3BCE" w:rsidRPr="00673282">
        <w:rPr>
          <w:rFonts w:ascii="Times New Roman" w:hAnsi="Times New Roman"/>
          <w:sz w:val="24"/>
          <w:szCs w:val="24"/>
        </w:rPr>
        <w:t xml:space="preserve"> ustawy </w:t>
      </w:r>
      <w:r w:rsidR="00EF3368" w:rsidRPr="00673282">
        <w:rPr>
          <w:rFonts w:ascii="Times New Roman" w:hAnsi="Times New Roman"/>
          <w:sz w:val="24"/>
          <w:szCs w:val="24"/>
        </w:rPr>
        <w:t xml:space="preserve">z dnia 11 września 2019r. Prawo zamówień publicznych </w:t>
      </w:r>
      <w:r w:rsidR="000475B7" w:rsidRPr="00673282">
        <w:rPr>
          <w:rFonts w:ascii="Times New Roman" w:hAnsi="Times New Roman"/>
          <w:sz w:val="24"/>
          <w:szCs w:val="24"/>
        </w:rPr>
        <w:t>(</w:t>
      </w:r>
      <w:proofErr w:type="spellStart"/>
      <w:r w:rsidR="000475B7" w:rsidRPr="00673282">
        <w:rPr>
          <w:rFonts w:ascii="Times New Roman" w:hAnsi="Times New Roman"/>
          <w:sz w:val="24"/>
          <w:szCs w:val="24"/>
        </w:rPr>
        <w:t>t.j</w:t>
      </w:r>
      <w:proofErr w:type="spellEnd"/>
      <w:r w:rsidR="000475B7" w:rsidRPr="00673282">
        <w:rPr>
          <w:rFonts w:ascii="Times New Roman" w:hAnsi="Times New Roman"/>
          <w:sz w:val="24"/>
          <w:szCs w:val="24"/>
        </w:rPr>
        <w:t xml:space="preserve">. </w:t>
      </w:r>
      <w:r w:rsidR="006F3993" w:rsidRPr="006F3993">
        <w:rPr>
          <w:rFonts w:ascii="Times New Roman" w:hAnsi="Times New Roman"/>
          <w:sz w:val="24"/>
          <w:szCs w:val="24"/>
        </w:rPr>
        <w:t>Dz. U. z 2024 r. poz. 1320</w:t>
      </w:r>
      <w:r w:rsidR="000475B7" w:rsidRPr="00673282">
        <w:rPr>
          <w:rFonts w:ascii="Times New Roman" w:hAnsi="Times New Roman"/>
          <w:sz w:val="24"/>
          <w:szCs w:val="24"/>
        </w:rPr>
        <w:t>)</w:t>
      </w:r>
      <w:r w:rsidR="00E27ABB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że </w:t>
      </w:r>
      <w:r w:rsidRPr="006732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zobowiązuję się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="00EF3368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do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oddania </w:t>
      </w:r>
      <w:r w:rsidR="006F3993">
        <w:rPr>
          <w:rFonts w:ascii="Times New Roman" w:eastAsia="Times New Roman" w:hAnsi="Times New Roman"/>
          <w:sz w:val="24"/>
          <w:szCs w:val="24"/>
          <w:lang w:eastAsia="pl-PL"/>
        </w:rPr>
        <w:br/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na potrzeby realizacji zamówienia pn.:</w:t>
      </w:r>
      <w:r w:rsidR="00BA153A">
        <w:rPr>
          <w:rFonts w:ascii="Times New Roman" w:eastAsia="Times New Roman" w:hAnsi="Times New Roman"/>
          <w:sz w:val="24"/>
          <w:szCs w:val="24"/>
          <w:lang w:eastAsia="pl-PL"/>
        </w:rPr>
        <w:t>”</w:t>
      </w:r>
      <w:r w:rsidR="00D64BB5" w:rsidRPr="00D64BB5">
        <w:t xml:space="preserve"> </w:t>
      </w:r>
      <w:r w:rsidR="003F1CAE">
        <w:rPr>
          <w:rFonts w:ascii="Times New Roman" w:eastAsia="Times New Roman" w:hAnsi="Times New Roman"/>
          <w:b/>
          <w:sz w:val="24"/>
          <w:szCs w:val="24"/>
          <w:lang w:eastAsia="pl-PL"/>
        </w:rPr>
        <w:t>Obsługa</w:t>
      </w:r>
      <w:r w:rsidR="00AE3782" w:rsidRPr="00AE378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recepcji z usługami ochrony osób i mieni</w:t>
      </w:r>
      <w:r w:rsidR="006F3993">
        <w:rPr>
          <w:rFonts w:ascii="Times New Roman" w:eastAsia="Times New Roman" w:hAnsi="Times New Roman"/>
          <w:b/>
          <w:sz w:val="24"/>
          <w:szCs w:val="24"/>
          <w:lang w:eastAsia="pl-PL"/>
        </w:rPr>
        <w:t>a</w:t>
      </w:r>
      <w:r w:rsidR="00AE3782" w:rsidRPr="00AE378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w Centrum Kształcenia i Wychowania OHP w Oleśnicy</w:t>
      </w:r>
      <w:r w:rsidR="00BA153A">
        <w:rPr>
          <w:rFonts w:ascii="Times New Roman" w:eastAsia="Times New Roman" w:hAnsi="Times New Roman"/>
          <w:b/>
          <w:sz w:val="24"/>
          <w:szCs w:val="24"/>
          <w:lang w:eastAsia="pl-PL"/>
        </w:rPr>
        <w:t>”.</w:t>
      </w:r>
      <w:r w:rsidR="00673282" w:rsidRPr="00673282">
        <w:rPr>
          <w:rFonts w:ascii="Times New Roman" w:eastAsia="Times New Roman" w:hAnsi="Times New Roman"/>
          <w:b/>
          <w:sz w:val="24"/>
          <w:szCs w:val="24"/>
          <w:lang w:eastAsia="pl-PL"/>
        </w:rPr>
        <w:t xml:space="preserve"> </w:t>
      </w:r>
    </w:p>
    <w:p w:rsidR="00DC652A" w:rsidRPr="00673282" w:rsidRDefault="00DC652A" w:rsidP="000E617B">
      <w:pPr>
        <w:widowControl w:val="0"/>
        <w:suppressAutoHyphens/>
        <w:autoSpaceDE w:val="0"/>
        <w:autoSpaceDN w:val="0"/>
        <w:adjustRightInd w:val="0"/>
        <w:spacing w:before="120"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do dyspozycji Wykonawcy:</w:t>
      </w:r>
    </w:p>
    <w:p w:rsidR="00DC652A" w:rsidRPr="00673282" w:rsidRDefault="00DC652A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:rsidR="0071340C" w:rsidRPr="00BA153A" w:rsidRDefault="00DC652A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73282">
        <w:rPr>
          <w:rFonts w:ascii="Times New Roman" w:eastAsia="Times New Roman" w:hAnsi="Times New Roman"/>
          <w:i/>
          <w:sz w:val="16"/>
          <w:szCs w:val="16"/>
          <w:lang w:eastAsia="pl-PL"/>
        </w:rPr>
        <w:t>(nazwa i adres Wykonawcy składającego ofertę)</w:t>
      </w:r>
    </w:p>
    <w:p w:rsidR="0071340C" w:rsidRPr="00673282" w:rsidRDefault="0071340C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nw. zasobów:</w:t>
      </w:r>
    </w:p>
    <w:p w:rsidR="0071340C" w:rsidRPr="00673282" w:rsidRDefault="0071340C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both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…………………………………………………………………....…………………………….………...</w:t>
      </w:r>
    </w:p>
    <w:p w:rsidR="0071340C" w:rsidRPr="00673282" w:rsidRDefault="0071340C" w:rsidP="000E617B">
      <w:pPr>
        <w:widowControl w:val="0"/>
        <w:suppressAutoHyphens/>
        <w:autoSpaceDE w:val="0"/>
        <w:autoSpaceDN w:val="0"/>
        <w:adjustRightInd w:val="0"/>
        <w:spacing w:after="0" w:line="480" w:lineRule="auto"/>
        <w:jc w:val="center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73282">
        <w:rPr>
          <w:rFonts w:ascii="Times New Roman" w:eastAsia="Times New Roman" w:hAnsi="Times New Roman"/>
          <w:i/>
          <w:sz w:val="16"/>
          <w:szCs w:val="16"/>
          <w:lang w:eastAsia="pl-PL"/>
        </w:rPr>
        <w:t>(określenie zasobów)</w:t>
      </w:r>
    </w:p>
    <w:p w:rsidR="0071340C" w:rsidRPr="00673282" w:rsidRDefault="0071340C" w:rsidP="0071340C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</w:p>
    <w:p w:rsidR="00DC652A" w:rsidRPr="00673282" w:rsidRDefault="00CB29AC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i/>
          <w:sz w:val="16"/>
          <w:szCs w:val="16"/>
          <w:lang w:eastAsia="pl-PL"/>
        </w:rPr>
      </w:pPr>
      <w:r w:rsidRPr="006732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O</w:t>
      </w:r>
      <w:r w:rsidR="00DC652A" w:rsidRPr="00673282">
        <w:rPr>
          <w:rFonts w:ascii="Times New Roman" w:eastAsia="Times New Roman" w:hAnsi="Times New Roman"/>
          <w:b/>
          <w:bCs/>
          <w:sz w:val="24"/>
          <w:szCs w:val="24"/>
          <w:lang w:eastAsia="pl-PL"/>
        </w:rPr>
        <w:t>świadczam, że</w:t>
      </w:r>
      <w:r w:rsidR="00DC652A" w:rsidRPr="00673282">
        <w:rPr>
          <w:rFonts w:ascii="Times New Roman" w:eastAsia="Times New Roman" w:hAnsi="Times New Roman"/>
          <w:sz w:val="24"/>
          <w:szCs w:val="24"/>
          <w:lang w:eastAsia="pl-PL"/>
        </w:rPr>
        <w:t>:</w:t>
      </w:r>
    </w:p>
    <w:p w:rsidR="00DC652A" w:rsidRPr="00673282" w:rsidRDefault="0093388F" w:rsidP="00BA153A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0" w:line="240" w:lineRule="auto"/>
        <w:ind w:left="284" w:hanging="284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u</w:t>
      </w:r>
      <w:r w:rsidR="00DC652A" w:rsidRPr="00673282">
        <w:rPr>
          <w:rFonts w:ascii="Times New Roman" w:eastAsia="Times New Roman" w:hAnsi="Times New Roman"/>
          <w:sz w:val="24"/>
          <w:szCs w:val="24"/>
          <w:lang w:eastAsia="pl-PL"/>
        </w:rPr>
        <w:t>dostę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p</w:t>
      </w:r>
      <w:r w:rsidR="00DC652A" w:rsidRPr="00673282">
        <w:rPr>
          <w:rFonts w:ascii="Times New Roman" w:eastAsia="Times New Roman" w:hAnsi="Times New Roman"/>
          <w:sz w:val="24"/>
          <w:szCs w:val="24"/>
          <w:lang w:eastAsia="pl-PL"/>
        </w:rPr>
        <w:t>ni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ę</w:t>
      </w:r>
      <w:r w:rsidR="00DC652A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Wykonawcy zasoby, w następującym zakresie:</w:t>
      </w:r>
    </w:p>
    <w:p w:rsidR="0093388F" w:rsidRPr="00673282" w:rsidRDefault="0093388F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ind w:left="284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p w:rsidR="0093388F" w:rsidRPr="00673282" w:rsidRDefault="0093388F" w:rsidP="000E617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:rsidR="0093388F" w:rsidRPr="00673282" w:rsidRDefault="0093388F" w:rsidP="000E617B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bookmarkStart w:id="2" w:name="_Hlk60300768"/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…………………………………………………………………....…………………………….……..</w:t>
      </w:r>
    </w:p>
    <w:bookmarkEnd w:id="2"/>
    <w:p w:rsidR="00CB29AC" w:rsidRPr="00673282" w:rsidRDefault="00CB29AC" w:rsidP="000E617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>zakres mojego udziału przy realizacji zamówienia publicznego będzie następujący:</w:t>
      </w:r>
    </w:p>
    <w:p w:rsidR="00CB29AC" w:rsidRPr="00673282" w:rsidRDefault="00CB29AC" w:rsidP="000E617B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lastRenderedPageBreak/>
        <w:t>…………………………………………………………………....…………………………….……..</w:t>
      </w:r>
    </w:p>
    <w:p w:rsidR="00830970" w:rsidRPr="00673282" w:rsidRDefault="0093388F" w:rsidP="000E617B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before="240" w:after="0" w:line="240" w:lineRule="auto"/>
        <w:ind w:left="284" w:hanging="284"/>
        <w:jc w:val="both"/>
        <w:rPr>
          <w:rFonts w:ascii="Times New Roman" w:eastAsia="Times New Roman" w:hAnsi="Times New Roman"/>
          <w:sz w:val="24"/>
          <w:szCs w:val="24"/>
          <w:lang w:eastAsia="pl-PL"/>
        </w:rPr>
      </w:pP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okres </w:t>
      </w:r>
      <w:r w:rsidR="00830970"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mojego </w:t>
      </w:r>
      <w:r w:rsidRPr="00673282">
        <w:rPr>
          <w:rFonts w:ascii="Times New Roman" w:eastAsia="Times New Roman" w:hAnsi="Times New Roman"/>
          <w:sz w:val="24"/>
          <w:szCs w:val="24"/>
          <w:lang w:eastAsia="pl-PL"/>
        </w:rPr>
        <w:t xml:space="preserve">udostępnienia zasobów Wykonawcy </w:t>
      </w:r>
      <w:r w:rsidR="00830970" w:rsidRPr="00673282">
        <w:rPr>
          <w:rFonts w:ascii="Times New Roman" w:eastAsia="Times New Roman" w:hAnsi="Times New Roman"/>
          <w:sz w:val="24"/>
          <w:szCs w:val="24"/>
          <w:lang w:eastAsia="pl-PL"/>
        </w:rPr>
        <w:t>będzie następujący:</w:t>
      </w:r>
    </w:p>
    <w:p w:rsidR="00BA153A" w:rsidRDefault="00830970" w:rsidP="000E617B">
      <w:pPr>
        <w:widowControl w:val="0"/>
        <w:suppressAutoHyphens/>
        <w:autoSpaceDE w:val="0"/>
        <w:autoSpaceDN w:val="0"/>
        <w:adjustRightInd w:val="0"/>
        <w:spacing w:before="240" w:after="0" w:line="240" w:lineRule="auto"/>
        <w:ind w:left="284"/>
        <w:jc w:val="both"/>
        <w:rPr>
          <w:rFonts w:ascii="Times New Roman" w:eastAsia="Times New Roman" w:hAnsi="Times New Roman"/>
          <w:lang w:eastAsia="pl-PL"/>
        </w:rPr>
      </w:pPr>
      <w:r w:rsidRPr="00673282">
        <w:rPr>
          <w:rFonts w:ascii="Times New Roman" w:eastAsia="Times New Roman" w:hAnsi="Times New Roman"/>
          <w:lang w:eastAsia="pl-PL"/>
        </w:rPr>
        <w:t>…………………………………………………………………....…………………………….……</w:t>
      </w:r>
    </w:p>
    <w:p w:rsidR="00BA153A" w:rsidRDefault="00BA153A" w:rsidP="00BA153A">
      <w:pPr>
        <w:tabs>
          <w:tab w:val="left" w:pos="3345"/>
        </w:tabs>
        <w:rPr>
          <w:rFonts w:ascii="Times New Roman" w:eastAsia="Times New Roman" w:hAnsi="Times New Roman"/>
          <w:lang w:eastAsia="pl-PL"/>
        </w:rPr>
      </w:pPr>
    </w:p>
    <w:p w:rsidR="00E27ABB" w:rsidRPr="00BA153A" w:rsidRDefault="00BA153A" w:rsidP="00BA153A">
      <w:pPr>
        <w:tabs>
          <w:tab w:val="left" w:pos="3345"/>
        </w:tabs>
        <w:spacing w:after="0"/>
        <w:rPr>
          <w:rFonts w:ascii="Times New Roman" w:eastAsia="Times New Roman" w:hAnsi="Times New Roman"/>
          <w:lang w:eastAsia="pl-PL"/>
        </w:rPr>
      </w:pPr>
      <w:r>
        <w:rPr>
          <w:rFonts w:ascii="Times New Roman" w:eastAsia="Times New Roman" w:hAnsi="Times New Roman"/>
          <w:lang w:eastAsia="pl-PL"/>
        </w:rPr>
        <w:t xml:space="preserve">                                            ………………………         ………………………………………………..</w:t>
      </w:r>
    </w:p>
    <w:bookmarkEnd w:id="0"/>
    <w:p w:rsidR="00E27ABB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  <w:r>
        <w:rPr>
          <w:rFonts w:ascii="Times New Roman" w:eastAsia="Times New Roman" w:hAnsi="Times New Roman"/>
          <w:iCs/>
          <w:sz w:val="18"/>
          <w:szCs w:val="19"/>
          <w:lang w:eastAsia="pl-PL"/>
        </w:rPr>
        <w:t xml:space="preserve">                                                              Data i miejscowość                            Podpis podmiotu udostępniającego zasoby</w:t>
      </w:r>
    </w:p>
    <w:p w:rsidR="00BA153A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BA153A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BA153A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BA153A" w:rsidRDefault="00BA153A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AE3782" w:rsidRDefault="00AE3782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0E617B" w:rsidRDefault="000E617B" w:rsidP="00BA153A">
      <w:pPr>
        <w:widowControl w:val="0"/>
        <w:pBdr>
          <w:bottom w:val="single" w:sz="6" w:space="1" w:color="auto"/>
        </w:pBd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p w:rsidR="00BA153A" w:rsidRDefault="00BA153A" w:rsidP="00BA153A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Informacja dla Wykonawcy:</w:t>
      </w:r>
    </w:p>
    <w:p w:rsidR="00BA153A" w:rsidRDefault="00BA153A" w:rsidP="00BA153A">
      <w:pPr>
        <w:ind w:left="360"/>
        <w:rPr>
          <w:rFonts w:eastAsia="SimSun"/>
          <w:i/>
          <w:color w:val="000000"/>
          <w:sz w:val="16"/>
          <w:szCs w:val="16"/>
        </w:rPr>
      </w:pPr>
      <w:r>
        <w:rPr>
          <w:rFonts w:eastAsia="SimSu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:rsidR="00BA153A" w:rsidRPr="00673282" w:rsidRDefault="00BA153A" w:rsidP="00BA153A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iCs/>
          <w:sz w:val="18"/>
          <w:szCs w:val="19"/>
          <w:lang w:eastAsia="pl-PL"/>
        </w:rPr>
      </w:pPr>
    </w:p>
    <w:sectPr w:rsidR="00BA153A" w:rsidRPr="00673282" w:rsidSect="00EC10EE">
      <w:headerReference w:type="default" r:id="rId7"/>
      <w:footerReference w:type="default" r:id="rId8"/>
      <w:pgSz w:w="11906" w:h="16838"/>
      <w:pgMar w:top="993" w:right="1417" w:bottom="851" w:left="1417" w:header="284" w:footer="36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92473" w:rsidRDefault="00892473" w:rsidP="00025386">
      <w:pPr>
        <w:spacing w:after="0" w:line="240" w:lineRule="auto"/>
      </w:pPr>
      <w:r>
        <w:separator/>
      </w:r>
    </w:p>
  </w:endnote>
  <w:endnote w:type="continuationSeparator" w:id="0">
    <w:p w:rsidR="00892473" w:rsidRDefault="00892473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95458653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BA153A" w:rsidRDefault="00BA153A">
            <w:pPr>
              <w:pStyle w:val="Stopka"/>
              <w:jc w:val="center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A153A" w:rsidRDefault="00BA15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92473" w:rsidRDefault="00892473" w:rsidP="00025386">
      <w:pPr>
        <w:spacing w:after="0" w:line="240" w:lineRule="auto"/>
      </w:pPr>
      <w:r>
        <w:separator/>
      </w:r>
    </w:p>
  </w:footnote>
  <w:footnote w:type="continuationSeparator" w:id="0">
    <w:p w:rsidR="00892473" w:rsidRDefault="00892473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E3782" w:rsidRDefault="00AE3782" w:rsidP="00AE3782">
    <w:pPr>
      <w:pStyle w:val="Nagwek"/>
    </w:pPr>
    <w:r w:rsidRPr="00AE3782">
      <w:rPr>
        <w:noProof/>
      </w:rPr>
      <w:drawing>
        <wp:inline distT="0" distB="0" distL="0" distR="0">
          <wp:extent cx="5760720" cy="1424384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4243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E3782" w:rsidRPr="003E5F30" w:rsidRDefault="00AE3782" w:rsidP="00AE3782">
    <w:pPr>
      <w:pStyle w:val="Nagwek"/>
      <w:ind w:left="-1134"/>
      <w:rPr>
        <w:rFonts w:eastAsia="Arial" w:cs="Arial"/>
        <w:i/>
        <w:sz w:val="16"/>
        <w:szCs w:val="16"/>
      </w:rPr>
    </w:pPr>
    <w:r w:rsidRPr="003E5F30">
      <w:rPr>
        <w:rFonts w:eastAsia="Arial" w:cs="Arial"/>
        <w:i/>
        <w:sz w:val="16"/>
        <w:szCs w:val="16"/>
      </w:rPr>
      <w:t>Oznaczenie postępowania: CKiW.DZP.271.</w:t>
    </w:r>
    <w:r w:rsidR="006F3993">
      <w:rPr>
        <w:rFonts w:eastAsia="Arial" w:cs="Arial"/>
        <w:i/>
        <w:sz w:val="16"/>
        <w:szCs w:val="16"/>
      </w:rPr>
      <w:t>2</w:t>
    </w:r>
    <w:r w:rsidRPr="003E5F30">
      <w:rPr>
        <w:rFonts w:eastAsia="Arial" w:cs="Arial"/>
        <w:i/>
        <w:sz w:val="16"/>
        <w:szCs w:val="16"/>
      </w:rPr>
      <w:t>.202</w:t>
    </w:r>
    <w:r w:rsidR="006F3993">
      <w:rPr>
        <w:rFonts w:eastAsia="Arial" w:cs="Arial"/>
        <w:i/>
        <w:sz w:val="16"/>
        <w:szCs w:val="16"/>
      </w:rPr>
      <w:t>4</w:t>
    </w:r>
    <w:r w:rsidRPr="003E5F30">
      <w:rPr>
        <w:rFonts w:eastAsia="Arial" w:cs="Arial"/>
        <w:i/>
        <w:sz w:val="16"/>
        <w:szCs w:val="16"/>
      </w:rPr>
      <w:t xml:space="preserve"> – </w:t>
    </w:r>
    <w:r w:rsidR="003F1CAE">
      <w:rPr>
        <w:rFonts w:eastAsia="Arial" w:cs="Arial"/>
        <w:i/>
        <w:sz w:val="16"/>
        <w:szCs w:val="16"/>
      </w:rPr>
      <w:t>O</w:t>
    </w:r>
    <w:r w:rsidRPr="003E5F30">
      <w:rPr>
        <w:rFonts w:eastAsia="Arial" w:cs="Arial"/>
        <w:i/>
        <w:sz w:val="16"/>
        <w:szCs w:val="16"/>
      </w:rPr>
      <w:t>bsługa recepcji z usługami ochrony osób i mieni</w:t>
    </w:r>
    <w:r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w Centrum Kształcenia i Wychowania OHP w</w:t>
    </w:r>
    <w:r>
      <w:rPr>
        <w:rFonts w:eastAsia="Arial" w:cs="Arial"/>
        <w:i/>
        <w:sz w:val="16"/>
        <w:szCs w:val="16"/>
      </w:rPr>
      <w:t xml:space="preserve"> </w:t>
    </w:r>
    <w:r w:rsidRPr="003E5F30">
      <w:rPr>
        <w:rFonts w:eastAsia="Arial" w:cs="Arial"/>
        <w:i/>
        <w:sz w:val="16"/>
        <w:szCs w:val="16"/>
      </w:rPr>
      <w:t>Oleśnicy</w:t>
    </w:r>
  </w:p>
  <w:p w:rsidR="00AE3782" w:rsidRPr="00AE3782" w:rsidRDefault="00AE3782" w:rsidP="00AE378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5CE0"/>
    <w:rsid w:val="00025386"/>
    <w:rsid w:val="000423B9"/>
    <w:rsid w:val="000475B7"/>
    <w:rsid w:val="00051C54"/>
    <w:rsid w:val="00053927"/>
    <w:rsid w:val="00066C44"/>
    <w:rsid w:val="00071D4C"/>
    <w:rsid w:val="00084786"/>
    <w:rsid w:val="000E617B"/>
    <w:rsid w:val="00115D8A"/>
    <w:rsid w:val="001253AF"/>
    <w:rsid w:val="0016158F"/>
    <w:rsid w:val="001C2314"/>
    <w:rsid w:val="002120CA"/>
    <w:rsid w:val="00213980"/>
    <w:rsid w:val="003E4F0A"/>
    <w:rsid w:val="003F1CAE"/>
    <w:rsid w:val="004374F2"/>
    <w:rsid w:val="00460705"/>
    <w:rsid w:val="00464673"/>
    <w:rsid w:val="00485239"/>
    <w:rsid w:val="004C7D26"/>
    <w:rsid w:val="004E27D7"/>
    <w:rsid w:val="0055145C"/>
    <w:rsid w:val="005624D8"/>
    <w:rsid w:val="00620476"/>
    <w:rsid w:val="00657A47"/>
    <w:rsid w:val="00673282"/>
    <w:rsid w:val="00694D91"/>
    <w:rsid w:val="006F3993"/>
    <w:rsid w:val="0071340C"/>
    <w:rsid w:val="00745A44"/>
    <w:rsid w:val="007666D6"/>
    <w:rsid w:val="007D6755"/>
    <w:rsid w:val="00810299"/>
    <w:rsid w:val="00824D73"/>
    <w:rsid w:val="00825CE0"/>
    <w:rsid w:val="00830970"/>
    <w:rsid w:val="008833CF"/>
    <w:rsid w:val="00892473"/>
    <w:rsid w:val="008B797E"/>
    <w:rsid w:val="008F2498"/>
    <w:rsid w:val="00921E4C"/>
    <w:rsid w:val="0093388F"/>
    <w:rsid w:val="00963EC0"/>
    <w:rsid w:val="0097192D"/>
    <w:rsid w:val="009C4399"/>
    <w:rsid w:val="00A56A6F"/>
    <w:rsid w:val="00A62DB4"/>
    <w:rsid w:val="00A87380"/>
    <w:rsid w:val="00AE3782"/>
    <w:rsid w:val="00AF4E90"/>
    <w:rsid w:val="00AF7375"/>
    <w:rsid w:val="00B62AD0"/>
    <w:rsid w:val="00B77707"/>
    <w:rsid w:val="00BA153A"/>
    <w:rsid w:val="00BE3BCE"/>
    <w:rsid w:val="00C0597D"/>
    <w:rsid w:val="00CA1942"/>
    <w:rsid w:val="00CB29AC"/>
    <w:rsid w:val="00CD3B72"/>
    <w:rsid w:val="00CF012E"/>
    <w:rsid w:val="00D55FC4"/>
    <w:rsid w:val="00D64BB5"/>
    <w:rsid w:val="00D674CB"/>
    <w:rsid w:val="00D9320D"/>
    <w:rsid w:val="00DC4842"/>
    <w:rsid w:val="00DC587A"/>
    <w:rsid w:val="00DC652A"/>
    <w:rsid w:val="00DE3B21"/>
    <w:rsid w:val="00DE73DD"/>
    <w:rsid w:val="00E27ABB"/>
    <w:rsid w:val="00E67109"/>
    <w:rsid w:val="00E86D3B"/>
    <w:rsid w:val="00EC10EE"/>
    <w:rsid w:val="00EF3368"/>
    <w:rsid w:val="00F334B4"/>
    <w:rsid w:val="00FB7BA7"/>
    <w:rsid w:val="00FD1C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30D1922"/>
  <w15:chartTrackingRefBased/>
  <w15:docId w15:val="{EBB4A161-5425-4F2C-8592-EF7D8B3C6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aliases w:val="wasko-nazwadokumentacji,Pole tekstowe - kratka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0E617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6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ell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20</TotalTime>
  <Pages>2</Pages>
  <Words>322</Words>
  <Characters>1938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Przemysław Krawętkowski</dc:creator>
  <cp:keywords/>
  <dc:description/>
  <cp:lastModifiedBy>pc</cp:lastModifiedBy>
  <cp:revision>19</cp:revision>
  <dcterms:created xsi:type="dcterms:W3CDTF">2022-08-29T16:59:00Z</dcterms:created>
  <dcterms:modified xsi:type="dcterms:W3CDTF">2024-12-04T10:44:00Z</dcterms:modified>
</cp:coreProperties>
</file>